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DD310D-D512-4066-9AF7-18396E6F5099}"/>
</file>

<file path=customXml/itemProps3.xml><?xml version="1.0" encoding="utf-8"?>
<ds:datastoreItem xmlns:ds="http://schemas.openxmlformats.org/officeDocument/2006/customXml" ds:itemID="{81C42221-C88F-438A-81D1-20461EFB9B3D}"/>
</file>

<file path=customXml/itemProps4.xml><?xml version="1.0" encoding="utf-8"?>
<ds:datastoreItem xmlns:ds="http://schemas.openxmlformats.org/officeDocument/2006/customXml" ds:itemID="{0CA88976-5D40-4375-93FA-6299308653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